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DB48_length_530_mean_cov_4.24528301887</w:t>
      </w:r>
    </w:p>
    <w:p>
      <w:pPr/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