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DB48_length_527_mean_cov_4.37191650854</w:t>
      </w:r>
    </w:p>
    <w:p>
      <w:pPr/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