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DB48_length_521_mean_cov_7.19769673704</w:t>
      </w:r>
    </w:p>
    <w:p>
      <w:pPr/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