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DB48_length_519_mean_cov_3.75722543353</w:t>
      </w:r>
    </w:p>
    <w:p>
      <w:pPr/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