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DB48_length_442_mean_cov_8.47511312217</w:t>
      </w:r>
    </w:p>
    <w:p>
      <w:pPr/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