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DB48_length_347_mean_cov_5.95389048991</w:t>
      </w:r>
    </w:p>
    <w:p>
      <w:pPr/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