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DB48_length_319_mean_cov_2.09717868339</w:t>
      </w:r>
    </w:p>
    <w:p>
      <w:pPr/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