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DB48_length_1014_mean_cov_19.9063116371</w:t>
      </w:r>
    </w:p>
    <w:p>
      <w:pPr/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