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DB47_length_487_mean_cov_6.27104722793</w:t>
      </w:r>
    </w:p>
    <w:p>
      <w:pPr/>
      <w:r>
        <w:t>C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000000"/>
        </w:rPr>
        <w:t>|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