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DB47_length_776_mean_cov_7.92525773196</w:t>
      </w:r>
    </w:p>
    <w:p>
      <w:pPr/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