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DB47_length_635_mean_cov_10.3118110236</w:t>
      </w:r>
    </w:p>
    <w:p>
      <w:pPr/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