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DB47_length_621_mean_cov_7.97101449275</w:t>
      </w:r>
    </w:p>
    <w:p>
      <w:pPr/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