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DB47_length_377_mean_cov_4.91777188329</w:t>
      </w:r>
    </w:p>
    <w:p>
      <w:pPr/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