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DB47_length_337_mean_cov_20.0830860534</w:t>
      </w:r>
    </w:p>
    <w:p>
      <w:pPr/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