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DB47_length_320_mean_cov_14.78125</w:t>
      </w:r>
    </w:p>
    <w:p>
      <w:pPr/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_</w:t>
      </w:r>
      <w:r>
        <w:rPr>
          <w:color w:val="969696"/>
        </w:rPr>
        <w:t>r</w:t>
      </w:r>
      <w:r>
        <w:rPr>
          <w:color w:val="969696"/>
        </w:rPr>
        <w:t>a</w:t>
      </w:r>
      <w:r>
        <w:rPr>
          <w:color w:val="969696"/>
        </w:rPr>
        <w:t>n</w:t>
      </w:r>
      <w:r>
        <w:rPr>
          <w:color w:val="969696"/>
        </w:rPr>
        <w:t>d</w:t>
      </w:r>
      <w:r>
        <w:rPr>
          <w:color w:val="969696"/>
        </w:rPr>
        <w:t>o</w:t>
      </w:r>
      <w:r>
        <w:rPr>
          <w:color w:val="969696"/>
        </w:rPr>
        <w:t>m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