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DB47_length_293_mean_cov_5.08532423208</w:t>
      </w:r>
    </w:p>
    <w:p>
      <w:pPr/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