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DB46_length_762_mean_cov_7.27296587927</w:t>
      </w:r>
    </w:p>
    <w:p>
      <w:pPr/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