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DB46_length_806_mean_cov_7.45285359801</w:t>
      </w:r>
    </w:p>
    <w:p>
      <w:pPr/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