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DB46_length_879_mean_cov_9.54721274175</w:t>
      </w:r>
    </w:p>
    <w:p>
      <w:pPr/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