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DB46_length_844_mean_cov_4.95497630332</w:t>
      </w:r>
    </w:p>
    <w:p>
      <w:pPr/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