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DB46_length_821_mean_cov_8.06090133983</w:t>
      </w:r>
    </w:p>
    <w:p>
      <w:pPr/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