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DB46_length_992_mean_cov_9.22379032258</w:t>
      </w:r>
    </w:p>
    <w:p>
      <w:pPr/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