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DB46_length_866_mean_cov_7.62124711316</w:t>
      </w:r>
    </w:p>
    <w:p>
      <w:pPr/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