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DB46_length_711_mean_cov_4.57946554149</w:t>
      </w:r>
    </w:p>
    <w:p>
      <w:pPr/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