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DB46_length_701_mean_cov_9.7089871612</w:t>
      </w:r>
    </w:p>
    <w:p>
      <w:pPr/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