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DB46_length_667_mean_cov_5.39730134933</w:t>
      </w:r>
    </w:p>
    <w:p>
      <w:pPr/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