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DB46_length_619_mean_cov_9.99192245557</w:t>
      </w:r>
    </w:p>
    <w:p>
      <w:pPr/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