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DB46_length_563_mean_cov_6.8809946714</w:t>
      </w:r>
    </w:p>
    <w:p>
      <w:pPr/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