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DB46_length_545_mean_cov_3.57798165138</w:t>
      </w:r>
    </w:p>
    <w:p>
      <w:pPr/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