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DB46_length_538_mean_cov_4.16728624535</w:t>
      </w:r>
    </w:p>
    <w:p>
      <w:pPr/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