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DB46_length_526_mean_cov_3.91634980989</w:t>
      </w:r>
    </w:p>
    <w:p>
      <w:pPr/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