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DB46_length_502_mean_cov_5.61354581673</w:t>
      </w:r>
    </w:p>
    <w:p>
      <w:pPr/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