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DB46_length_470_mean_cov_8.87021276596</w:t>
      </w:r>
    </w:p>
    <w:p>
      <w:pPr/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