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DB46_length_453_mean_cov_3.86975717439</w:t>
      </w:r>
    </w:p>
    <w:p>
      <w:pPr/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000000"/>
        </w:rPr>
        <w:t>|</w:t>
      </w:r>
      <w:r>
        <w:t>C</w:t>
      </w:r>
      <w:r>
        <w:t>T</w:t>
      </w:r>
      <w:r>
        <w:t>T</w:t>
      </w:r>
      <w:r>
        <w:t>T</w:t>
      </w:r>
      <w:r>
        <w:t>C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