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DB46_length_381_mean_cov_4.72440944882</w:t>
      </w:r>
    </w:p>
    <w:p>
      <w:pPr/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