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DB46_length_381_mean_cov_4.51181102362</w:t>
      </w:r>
    </w:p>
    <w:p>
      <w:pPr/>
      <w:r>
        <w:t>A</w:t>
      </w:r>
      <w:r>
        <w:t>A</w:t>
      </w:r>
      <w:r>
        <w:t>C</w:t>
      </w:r>
      <w:r>
        <w:t>C</w:t>
      </w:r>
      <w:r>
        <w:t>C</w:t>
      </w:r>
      <w:r>
        <w:t>A</w:t>
      </w:r>
      <w:r>
        <w:t>T</w:t>
      </w:r>
      <w:r>
        <w:t>A</w:t>
      </w:r>
      <w:r>
        <w:t>C</w:t>
      </w:r>
      <w:r>
        <w:t>T</w:t>
      </w:r>
      <w:r>
        <w:t>G</w:t>
      </w:r>
      <w:r>
        <w:t>A</w:t>
      </w:r>
      <w:r>
        <w:t>T</w:t>
      </w:r>
      <w:r>
        <w:t>G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C</w:t>
      </w:r>
      <w:r>
        <w:t>T</w:t>
      </w:r>
      <w:r>
        <w:t>T</w:t>
      </w:r>
      <w:r>
        <w:t>A</w:t>
      </w:r>
      <w:r>
        <w:t>T</w:t>
      </w:r>
      <w:r>
        <w:t>G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G</w:t>
      </w:r>
      <w:r>
        <w:t>A</w:t>
      </w:r>
      <w:r>
        <w:t>T</w:t>
      </w:r>
      <w:r>
        <w:t>A</w:t>
      </w:r>
      <w:r>
        <w:t>G</w:t>
      </w:r>
      <w:r>
        <w:t>G</w:t>
      </w:r>
      <w:r>
        <w:t>A</w:t>
      </w:r>
      <w:r>
        <w:t>C</w:t>
      </w:r>
      <w:r>
        <w:t>T</w:t>
      </w:r>
      <w:r>
        <w:t>A</w:t>
      </w:r>
      <w:r>
        <w:t>A</w:t>
      </w:r>
      <w:r>
        <w:t>A</w:t>
      </w:r>
      <w:r>
        <w:t>G</w:t>
      </w:r>
      <w:r>
        <w:t>T</w:t>
      </w:r>
      <w:r>
        <w:t>T</w:t>
      </w:r>
      <w:r>
        <w:t>G</w:t>
      </w:r>
      <w:r>
        <w:t>A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T</w:t>
      </w:r>
      <w:r>
        <w:t>G</w:t>
      </w:r>
      <w:r>
        <w:t>T</w:t>
      </w:r>
      <w:r>
        <w:t>T</w:t>
      </w:r>
      <w:r>
        <w:t>C</w:t>
      </w:r>
      <w:r>
        <w:t>A</w:t>
      </w:r>
      <w:r>
        <w:t>T</w:t>
      </w:r>
      <w:r>
        <w:t>A</w:t>
      </w:r>
      <w:r>
        <w:t>G</w:t>
      </w:r>
      <w:r>
        <w:t>T</w:t>
      </w:r>
      <w:r>
        <w:t>C</w:t>
      </w:r>
      <w:r>
        <w:t>A</w:t>
      </w:r>
      <w:r>
        <w:t>A</w:t>
      </w:r>
      <w:r>
        <w:t>C</w:t>
      </w:r>
      <w:r>
        <w:t>G</w:t>
      </w:r>
      <w:r>
        <w:t>T</w:t>
      </w:r>
      <w:r>
        <w:t>A</w:t>
      </w:r>
      <w:r>
        <w:t>G</w:t>
      </w:r>
      <w:r>
        <w:t>G</w:t>
      </w:r>
      <w:r>
        <w:t>C</w:t>
      </w:r>
      <w:r>
        <w:t>C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: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5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G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G</w:t>
      </w:r>
      <w:r>
        <w:t>G</w:t>
      </w:r>
      <w:r>
        <w:t>A</w:t>
      </w:r>
      <w:r>
        <w:t>G</w:t>
      </w:r>
      <w:r>
        <w:t>T</w:t>
      </w:r>
      <w:r>
        <w:t>G</w:t>
      </w:r>
      <w:r>
        <w:t>C</w:t>
      </w:r>
      <w:r>
        <w:t>T</w:t>
      </w:r>
      <w:r>
        <w:t>C</w:t>
      </w:r>
      <w:r>
        <w:t>A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C</w:t>
      </w:r>
      <w:r>
        <w:t>T</w:t>
      </w:r>
      <w:r>
        <w:t>A</w:t>
      </w:r>
      <w:r>
        <w:t>T</w:t>
      </w:r>
      <w:r>
        <w:t>A</w:t>
      </w:r>
      <w:r>
        <w:t>G</w:t>
      </w:r>
      <w:r>
        <w:t>A</w:t>
      </w:r>
      <w:r>
        <w:t>G</w:t>
      </w:r>
      <w:r>
        <w:t>C</w:t>
      </w:r>
      <w:r>
        <w:t>T</w:t>
      </w:r>
      <w:r>
        <w:t>G</w:t>
      </w:r>
      <w:r>
        <w:t>A</w:t>
      </w:r>
      <w:r>
        <w:t>T</w:t>
      </w:r>
      <w:r>
        <w:t>C</w:t>
      </w:r>
      <w:r>
        <w:t>A</w:t>
      </w:r>
      <w:r>
        <w:t>G</w:t>
      </w:r>
      <w:r>
        <w:t>G</w:t>
      </w:r>
      <w:r>
        <w:t>G</w:t>
      </w:r>
      <w:r>
        <w:t>T</w:t>
      </w:r>
      <w:r>
        <w:t>T</w:t>
      </w:r>
      <w:r>
        <w:t>G</w:t>
      </w:r>
      <w:r>
        <w:t>A</w:t>
      </w:r>
      <w:r>
        <w:t>G</w:t>
      </w:r>
      <w:r>
        <w:t>G</w:t>
      </w:r>
      <w:r>
        <w:t>G</w:t>
      </w:r>
      <w:r>
        <w:t>T</w:t>
      </w:r>
      <w:r>
        <w:t>C</w:t>
      </w:r>
      <w:r>
        <w:t>A</w:t>
      </w:r>
      <w:r>
        <w:t>G</w:t>
      </w:r>
      <w:r>
        <w:t>A</w:t>
      </w:r>
      <w:r>
        <w:t>G</w:t>
      </w:r>
      <w:r>
        <w:t>A</w:t>
      </w:r>
      <w:r>
        <w:t>T</w:t>
      </w:r>
      <w:r>
        <w:t>T</w:t>
      </w:r>
      <w:r>
        <w:t>A</w:t>
      </w:r>
      <w:r>
        <w:t>G</w:t>
      </w:r>
      <w:r>
        <w:t>G</w:t>
      </w:r>
      <w:r>
        <w:t>T</w:t>
      </w:r>
      <w:r>
        <w:t>C</w:t>
      </w:r>
      <w:r>
        <w:t>A</w:t>
      </w:r>
      <w:r>
        <w:t>T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G</w:t>
      </w:r>
      <w:r>
        <w:t>A</w:t>
      </w:r>
      <w:r>
        <w:t>G</w:t>
      </w:r>
      <w:r>
        <w:t>T</w:t>
      </w:r>
      <w:r>
        <w:t>C</w:t>
      </w:r>
      <w:r>
        <w:t>T</w:t>
      </w:r>
      <w:r>
        <w:t>C</w:t>
      </w:r>
      <w:r>
        <w:t>A</w:t>
      </w:r>
      <w:r>
        <w:t>G</w:t>
      </w:r>
      <w:r>
        <w:t>A</w:t>
      </w:r>
      <w:r>
        <w:t>C</w:t>
      </w:r>
      <w:r>
        <w:t>A</w:t>
      </w:r>
      <w:r>
        <w:t>C</w:t>
      </w:r>
      <w:r>
        <w:t>T</w:t>
      </w:r>
      <w:r>
        <w:t>G</w:t>
      </w:r>
      <w:r>
        <w:t>C</w:t>
      </w:r>
      <w:r>
        <w:t>T</w:t>
      </w:r>
      <w:r>
        <w:t>A</w:t>
      </w:r>
      <w:r>
        <w:t>A</w:t>
      </w:r>
      <w:r>
        <w:t>G</w:t>
      </w:r>
      <w:r>
        <w:t>C</w:t>
      </w:r>
      <w:r>
        <w:rPr>
          <w:color w:val="000000"/>
        </w:rPr>
        <w:t>|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000000"/>
        </w:rPr>
        <w:t>|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t>T</w:t>
      </w:r>
      <w:r>
        <w:t>T</w:t>
      </w:r>
      <w:r>
        <w:t>G</w:t>
      </w:r>
      <w:r>
        <w:t>G</w:t>
      </w:r>
      <w:r>
        <w:t>A</w:t>
      </w:r>
      <w:r>
        <w:t>A</w:t>
      </w:r>
      <w:r>
        <w:t>C</w:t>
      </w:r>
      <w:r>
        <w:t>C</w:t>
      </w:r>
      <w:r>
        <w:t>C</w:t>
      </w:r>
      <w:r>
        <w:t>A</w:t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C</w:t>
      </w:r>
      <w:r>
        <w:t>T</w:t>
      </w:r>
      <w:r>
        <w:t>C</w:t>
      </w:r>
      <w:r>
        <w:t>T</w:t>
      </w:r>
      <w:r>
        <w:t>T</w:t>
      </w:r>
      <w:r>
        <w:t>G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T</w:t>
      </w:r>
      <w:r>
        <w:t>G</w:t>
      </w:r>
      <w:r>
        <w:t>C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C</w:t>
      </w:r>
      <w:r>
        <w:t>A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: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7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C</w:t>
      </w:r>
      <w:r>
        <w:t>T</w:t>
      </w:r>
      <w:r>
        <w:t>C</w:t>
      </w:r>
      <w:r>
        <w:t>A</w:t>
      </w:r>
      <w:r>
        <w:t>C</w:t>
      </w:r>
      <w:r>
        <w:t>A</w:t>
      </w:r>
      <w:r>
        <w:t>C</w:t>
      </w:r>
      <w:r>
        <w:t>T</w:t>
      </w:r>
      <w:r>
        <w:t>G</w:t>
      </w:r>
      <w:r>
        <w:t>C</w:t>
      </w:r>
      <w:r>
        <w:t>C</w:t>
      </w:r>
      <w:r>
        <w:t>C</w:t>
      </w:r>
      <w:r>
        <w:t>T</w:t>
      </w:r>
      <w:r>
        <w:t>G</w:t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t>A</w:t>
      </w:r>
      <w:r>
        <w:t>T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T</w:t>
      </w:r>
      <w:r>
        <w:t>G</w:t>
      </w:r>
      <w:r>
        <w:t>T</w:t>
      </w:r>
      <w:r>
        <w:t>A</w:t>
      </w:r>
      <w:r>
        <w:t>G</w:t>
      </w:r>
      <w:r>
        <w:t>T</w:t>
      </w:r>
      <w:r>
        <w:t>T</w:t>
      </w:r>
      <w:r>
        <w:t>A</w:t>
      </w:r>
      <w:r>
        <w:t>T</w:t>
      </w:r>
      <w:r>
        <w:t>G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G</w:t>
      </w:r>
      <w:r>
        <w:t>A</w:t>
      </w:r>
      <w:r>
        <w:t>G</w:t>
      </w:r>
      <w:r>
        <w:t>C</w:t>
      </w:r>
      <w:r>
        <w:t>C</w:t>
      </w:r>
      <w:r>
        <w:t>C</w:t>
      </w:r>
      <w:r>
        <w:t>T</w:t>
      </w:r>
      <w:r>
        <w:t>G</w:t>
      </w:r>
      <w:r>
        <w:t>G</w:t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t>G</w:t>
      </w:r>
      <w:r>
        <w:t>A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G</w:t>
      </w:r>
      <w:r>
        <w:t>C</w:t>
      </w:r>
      <w:r>
        <w:t>T</w:t>
      </w:r>
      <w:r>
        <w:t>T</w:t>
      </w:r>
      <w:r>
        <w:t>C</w:t>
      </w:r>
      <w:r>
        <w:t>A</w:t>
      </w:r>
      <w:r>
        <w:t>G</w:t>
      </w:r>
      <w:r>
        <w:t>C</w:t>
      </w:r>
      <w:r>
        <w:t>C</w:t>
      </w:r>
      <w:r>
        <w:t>A</w:t>
      </w:r>
      <w:r>
        <w:t>A</w:t>
      </w:r>
      <w:r>
        <w:t>G</w:t>
      </w:r>
      <w:r>
        <w:t>C</w:t>
      </w:r>
      <w:r>
        <w:t>A</w:t>
      </w:r>
      <w:r>
        <w:t>A</w:t>
      </w:r>
      <w:r>
        <w:t>C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G</w:t>
      </w:r>
      <w:r>
        <w:t>C</w:t>
      </w:r>
      <w:r>
        <w:t>A</w:t>
      </w:r>
      <w:r>
        <w:t>C</w:t>
      </w:r>
      <w:r>
        <w:t>C</w:t>
      </w:r>
      <w:r>
        <w:t>T</w:t>
      </w:r>
      <w:r>
        <w:t>A</w:t>
      </w:r>
      <w:r>
        <w:t>C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C</w:t>
      </w:r>
      <w:r>
        <w:t>T</w:t>
      </w:r>
      <w: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