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DB46_length_351_mean_cov_5.82336182336</w:t>
      </w:r>
    </w:p>
    <w:p>
      <w:pPr/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