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DB46_length_351_mean_cov_4.56125356125</w:t>
      </w:r>
    </w:p>
    <w:p>
      <w:pPr/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