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DB45_length_944_mean_cov_7.62711864407</w:t>
      </w:r>
    </w:p>
    <w:p>
      <w:pPr/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