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DB45_length_940_mean_cov_4.58085106383</w:t>
      </w:r>
    </w:p>
    <w:p>
      <w:pPr/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