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DB45_length_770_mean_cov_7.25324675325</w:t>
      </w:r>
    </w:p>
    <w:p>
      <w:pPr/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