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DB45_length_764_mean_cov_10.5366492147</w:t>
      </w:r>
    </w:p>
    <w:p>
      <w:pPr/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