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DB45_length_725_mean_cov_8.19862068966</w:t>
      </w:r>
    </w:p>
    <w:p>
      <w:pPr/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