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DB45_length_694_mean_cov_6.08645533141</w:t>
      </w:r>
    </w:p>
    <w:p>
      <w:pPr/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