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DB45_length_680_mean_cov_11.5529411765</w:t>
      </w:r>
    </w:p>
    <w:p>
      <w:pPr/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