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DB45_length_672_mean_cov_8.89136904762</w:t>
      </w:r>
    </w:p>
    <w:p>
      <w:pPr/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