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DB45_length_576_mean_cov_5.72916666667</w:t>
      </w:r>
    </w:p>
    <w:p>
      <w:pPr/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