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DB45_length_526_mean_cov_6.50380228137</w:t>
      </w:r>
    </w:p>
    <w:p>
      <w:pPr/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