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DB45_length_484_mean_cov_4.02892561983</w:t>
      </w:r>
    </w:p>
    <w:p>
      <w:pPr/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