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DB45_length_422_mean_cov_9.22748815166</w:t>
      </w:r>
    </w:p>
    <w:p>
      <w:pPr/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